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杨小存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 B11-208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 B11-208  程海波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周捷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 B6-105  郑亚威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 B6-105  黄天宇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张宏如/严如根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杨小存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 B11-208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 B11-208  程海波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周捷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 B6-105  郑亚威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 B6-105  黄天宇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张宏如/严如根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袁锦虹/庄艺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张宏如/严如根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孙婧/王丽娟/娄妍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袁锦虹/庄艺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 B11-208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 B11-208  程海波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孙婧/王丽娟/娄妍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 B11-208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 B11-208  程海波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孙婧/王丽娟/娄妍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